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坚定不移推进全面从严治党　全面加强党的纪律建设</w:t>
      </w:r>
    </w:p>
    <w:p>
      <w:r>
        <w:t>来源网站: 宁夏纪检监察 (宁夏)</w:t>
      </w:r>
    </w:p>
    <w:p>
      <w:r>
        <w:t>原始链接: http://www.qhjc.gov.cn/detail_9B47E0261C2104FA.html</w:t>
      </w:r>
    </w:p>
    <w:p>
      <w:r>
        <w:t>发布时间: 未知</w:t>
      </w:r>
    </w:p>
    <w:p>
      <w:r>
        <w:t>作者: 未知</w:t>
      </w:r>
    </w:p>
    <w:p>
      <w:r>
        <w:t>匹配关键字: 反腐败</w:t>
      </w:r>
    </w:p>
    <w:p>
      <w:r>
        <w:t>爬取时间: 2025-10-30 14:54:48</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调查研究 &gt;  &gt; 新闻细览</w:t>
        <w:br/>
        <w:br/>
        <w:br/>
        <w:t xml:space="preserve">                        【字体：大 中 小】【刷新】【返回】【关闭】</w:t>
      </w:r>
    </w:p>
    <w:p>
      <w:r>
        <w:t>分享</w:t>
      </w:r>
    </w:p>
    <w:p>
      <w:r>
        <w:t>QQ空间</w:t>
        <w:br/>
        <w:t>新浪微博</w:t>
        <w:br/>
        <w:t>腾讯微博</w:t>
        <w:br/>
        <w:t>QQ</w:t>
        <w:br/>
        <w:t>微信</w:t>
      </w:r>
    </w:p>
    <w:p>
      <w:r>
        <w:t>坚定不移推进全面从严治党　全面加强党的纪律建设</w:t>
      </w:r>
    </w:p>
    <w:p>
      <w:r>
        <w:t>来源：中央纪委国家监委网站　发布时间：2024年6月27日</w:t>
      </w:r>
    </w:p>
    <w:p>
      <w:r>
        <w:t>纪律是管党治党的“戒尺”，必须把严的标准树立起来、把严的纪律执行起来，推动广大党员干部切实养成纪律自觉。2023年，根据委机关重点课题调研安排，中央纪委国家监委“坚定不移推进全面从严治党，全面加强党的纪律建设”课题调研组赴16个省（区、市）和4家中央国家机关开展调研，实地走访31个市州、18个县（市、区）和68个乡镇（街道）、村居（社区）、部门、企事业单位；共召开省级层面座谈会15次、市地州层面座谈会29次，参加座谈423人；个别访谈党组织主要负责同志、纪委书记、组织部长等124人，起草形成调研报告。 　　党的十八大以来加强党的纪律建设的重要经验 　　党的十八大以来，以习近平同志为核心的党中央把党的纪律建设纳入党的建设总体布局，作为全面从严治党治本之策，从遵守和维护党章入手，严明党的政治纪律和政治规矩，带动组织纪律、廉洁纪律、群众纪律、工作纪律、生活纪律全面从严，开创了新时代党的建设新局面，刹住了长期没有刹住的歪风，纠治了多年未除的顽瘴痼疾，从根本上扭转了管党治党宽松软状况，构建起全面从严治党体系，开辟了百年大党自我革命新境界。 　　坚持把党的政治纪律作为最根本的纪律，推动全党坚定拥护“两个确立”、坚决做到“两个维护”。面对新形势新任务新要求，党中央把全面从严治党提升到战略布局，不断完善维护党中央权威和集中统一领导的各项制度，旗帜鲜明讲政治、从严从紧抓纪律，坚持把保障党中央重大决策部署贯彻落实作为政治监督重中之重，以严明有力的纪律维护党的团结统一。广东省连续多年开展纪律教育月活动，围绕严守政治纪律等重点开展学习教育。被访谈对象一致表示，坚定拥护“两个确立”、坚决做到“两个维护”成为新时代最重要、最根本、最关键的政治纪律，筑牢了全党在思想上政治上行动上同党中央保持高度一致的纪律基石。 　　坚持党性党风党纪一起抓，丰富党的自我革命有效途径。以思想建党纯洁党性。党中央坚持把思想建设作为党的基础性建设，开展一系列党内集中学习教育，铸牢理想信念，夯实了严明党纪的思想基础。以制度治党划定红线。坚持构建自我净化、自我完善、自我革新、自我提高的制度规范体系。以纪律强党提供保障。以落实中央八项规定精神开局破题匡正风气，用严的标准、严的措施执行纪律。贵州省委明确要求各级党校凡5天以上班次必须开设纪律教育课，推动各级干部把遵规守纪内化为“日用而不觉”的言行准则。通过坚持思想建党、制度治党、纪律强党同向发力，党员干部的纪律意识和规矩意识显著增强，巩固了思想建党根基，保障了制度治党成效，推动形成遵规守纪的政治自觉，涵养了清正廉洁的新风正气。 　　坚持压紧压实全面从严治党政治责任，维护党的纪律的责任体系不断健全。党中央重塑全面从严治党领导体制、责任体系、工作体系，明确各级党委（党组）履行全面从严治党主体责任，是纪律建设的领导者、执行者；规定各级纪委履行监督专责，把查处违纪违规行为作为履职重点，发挥纪律的教育引导和惩戒警示作用；明确党委（党组）主要负责人第一责任人职责、其他班子成员“一岗双责”，把全面从严的要求贯穿党的建设各方面。河南省濮阳市委把纪律教育列入“书记工程”，开展“书记讲纪法”，把纪律建设作为领导班子和领导干部履职尽责、工作考核的重要内容，做到失责必问、问责必严。 　　坚持全面构建“六项纪律”规范体系，推动党的纪律规矩立起来、严起来。适应新时代全面从严治党需要，党中央于2015年、2018年、2023年三次修订《中国共产党纪律处分条例》，紧密结合新时代使命任务不断丰富纪律建设内涵。把党的政治建设摆在首位，把政治纪律作为首要的纪律，着力解决“七个有之”问题。坚持纪严于法，明确纪律和法律界限，既把纪律挺在法律前面，又实现执纪执法贯通。大家普遍认为，党的十八大以来，党内法规制度建设成效是开创性、全局性的，在党和国家治理体系和治理能力现代化中发挥的作用是基础性、战略性的。 　　坚持执纪必严、违纪必究，使纪律真正成为带电的高压线。党中央始终坚持无禁区、全覆盖、零容忍，坚持有纪必执、有违必查，向全党全社会表明，不论什么人，不论其职务多高，只要触犯了党纪国法，都要受到严肃追究和严厉惩处，决不是一句空话。冷静清醒判断形势，开展史无前例的反腐败斗争，坚持态度不变、尺度不松、节奏不缓、力度不减，始终保持高压态势，持续释放永远在路上、越往后执纪越严的信号。调研中有干部说，纪委综合运用“揭盖子”“牵藤子”“挖根子”战法，做到虽小必治、虽难必办、虽往必查、虽远必追。 　　坚持抓早抓小、防微杜渐、层层设防，深化运用“四种形态”。调研中大家认为，党中央创造性提出监督执纪“四种形态”，贯通纪法情理，严管厚爱结合，实现了政治效果、纪法效果、社会效果有机统一，实现“惩治极少数”和“管住大多数”协同并进、从严管理监督和鼓励担当作为高度统一。党员干部普遍认为，坚持一体推进“三不腐”，综合运用“四种形态”，落实“三个区分开来”，把党的纪律建设工程细化为具体路线图，找到了新形势下惩前毖后、治病救人，标本兼治、系统施治的有效路径。 　　当前党的纪律建设存在的突出问题 　　对全面加强党的纪律建设的认识站位不高、重视不够。一是对全面从严治党的引领保障作用领悟不够，对纪律建设的重要意义理解不深。在调研中发现，有的地方领导干部没有深刻认识到全面加强纪律建设连着破解大党独有难题，连着健全全面从严治党体系，连着完善党的自我革命制度规范体系；没有深刻认识全面从严治党既是政治保障也是政治引领，是新时代党的建设总体布局的重要支撑、党的建设新的伟大工程的基础工程，对政治生态具有决定性影响，对构建良好营商环境、促进经济发展具有引领保障作用。“违纪问题小节论”等错误观念在一些党员干部中仍有市场。二是对纪律建设的艰巨性、长期性认识不到位，形势判断偏于乐观。当前，不收敛不收手问题仍比较突出、“四风”问题屡禁难绝、“关键少数”腐败依然高发，遏增量、清存量任务艰巨繁重，一些党员干部对“永远在路上”理解把握不深刻，对依然严峻复杂的形势缺乏清醒认识。三是对纪律建设需要全党动手一起抓认识还不够深，维护党纪的责任扛得还不够牢。调研中了解到，少数党员干部对纪律建设是全党共同政治责任缺乏深刻认识，责任落实存在纵向递减和横向不均现象。有的党组织把纪律建设任务都派给纪委，有的协同发力不够，纪律建设合力不强。四是对纪律建设的全面性把握不准，党规制定、党纪教育、执纪监督各环节贯通协同不足。通过调研谈话发现，有的对党的二十大报告提出的“全面加强党的纪律建设”缺乏全局性思考，对“全面加强”的意义、内涵理解不透，在促进纪律建设各环节协同联动上办法不多。有的单位党组织重视制定规章制度、纸面文件，对制度规定是否符合实际、如何执行落实关注不够。五是有的干部自身不干净，抓纪律建设敷衍应付。从调研数据看，近年来“一把手”腐败问题仍然易发多发，成为破坏政治生态重要的“污染源”。这些领导干部自身不廉不正，就不愿、不敢抓纪律建设。 　　违反政治纪律和政治规矩呈现新特点。在调研中发现，有的党员领导干部把“两个维护”实功虚做。“七个有之”和“四风”问题交织勾连、深度结合，吃喝玩乐与结伙营私、互通款曲、权钱交易如影随形。有的专门建群组织牌局、饭局、球局，在推杯换盏、打牌娱乐中交流“感情”、勾兑利益。政绩观偏差导致产生风险隐患，一些党员领导干部政绩观不正，没有坚持以人民为中心，侵害群众切身利益，制造政治、经济和社会风险；有的干部贪功求名，违规举债，搞劳民伤财的“政绩工程”；有的通过美化数据打造假象。有的地方政商勾连破坏政治生态和发展环境问题比较突出。 　　违反组织纪律问题反复顽固。圈子文化、码头文化依然在一定程度存在。调研发现，有的党员干部依旧喜欢拉帮结派，如青海省政府原秘书长师存武等6名正厅级领导干部以“权力置换”为纽带，结成政治倚靠、相互帮衬的“小圈子”，插手人事调整搞利益交换。有的干部家人、身边工作人员和特定关系人等干预插手人事事项仍然存在，有的领导干部明知身边人打着自己旗号插手人事谋取利益，却纵容默许，甚至亲自上阵“帮忙”。“政治骗子”仍有市场，有些领导干部为了得到提拔重用，被所谓“有来头”“有门路”的“政治骗子”利用。 　　党的纪律规矩刻印不深。党章意识、纪律意识、规矩意识仍未真正树牢。调研发现，有的党员干部对党章党规党纪不学习、不了解、不上心，因此缺乏敬畏，不知止收手。纪律教育严肃性、针对性、实效性还不够强，有的党组织对党纪教育重视不够，只是专题活动搭车学一学，相关会议顺便讲一讲，集中学习顺带说一说。有的地方干部反映，日常纪律教育泛泛讲的多，聚焦纪律处分条例等党内法规讲得少；对普通党员干部培训教育多，针对“关键少数”培训少；纪律教育因人施教做得不够，领导干部与普通党员、机关党员与农村党员、关键岗位与一般岗位都是“一个模式、一个套餐”。调研还发现，有些年轻干部缺乏党内政治生活历练、定力不足，面对诱惑时容易破纪违法；有的年轻干部进步快，但理论学习、党性修养没有跟上，纪律规矩意识不强，无知无畏、胆大妄为。 　　关于全面加强党的纪律建设的建议 　　迈上新征程，全面加强党的纪律建设在深化党的自我革命，推进强国建设、民族复兴中地位作用更加重要。必须坚持以习近平新时代中国特色社会主义思想为指导，全面贯彻党的二十大精神，准确把握新时代党的纪律建设的形势任务和阶段性特征，运用党的十八大以来加强纪律建设的成功经验，以党章为根本遵循，以深化纪检监察体制改革、健全执纪执法体系为动力，明方向、立规矩、正风气、强免疫，在全面建设、系统集成、常态长效上着力，不断开创党的纪律建设新局面。 　　突出思想引领，牢牢把握纪律建设正确方向。要牢牢把握用党的创新理论武装全党的根本任务，系统梳理习近平总书记关于全面加强党的纪律建设的重要论述，将习近平总书记关于全面加强党的纪律建设重要论述转化为具体明确的纪律规章。牢牢把握必须坚持严的基调的重要要求，贯穿党的建设各个方面，实现思想从严、监督从严、执纪从严、治吏从严、作风从严、反腐从严。牢牢把握提高纪律建设政治性、时代性、针对性的目标任务，在指导思想、战略目标、基本原则、工作内容等方面体现政治性，在紧扣党在新征程的新使命新要求上突出时代性，在坚持问题导向上体现针对性。 　　突出政治纪律和政治规矩，确保全党始终坚定拥护“两个确立”、坚决做到“两个维护”。要以最坚决的态度捍卫“两个维护”这一党的最高政治原则和根本政治规矩，完善习近平总书记重要指示批示督促落实机制，健全保证全党同党中央保持高度一致的制度。以最有力的措施推动党的二十大精神和党中央决策部署贯彻落实，强化政治监督，推动完善党中央重大决策部署的任务分工、督办落实、定期报告、检查通报、跟踪问效、监督问责等全链条工作机制，及时发现和纠正政策把握不精准、履行职责不到位、贯彻执行有偏差等问题，防止表态调门高、行动不落实甚至与党中央精神背道而驰、南辕北辙等问题，确保党中央政令畅通、令行禁止。以最严格的要求查处违反政治纪律和政治规矩问题，坚持全面从严治党首先从政治上看、查办案件首先从政治上查，针对搞“七个有之”、政商勾连等重点难点问题，加强法规建设和案例指导。严肃查处违反民主集中制原则等违反组织纪律行为，维护党的团结统一，保持党的先进纯洁。 　　突出“全面”建设，促使党员干部时时事事处处受到纪律监督。要立足中国特色社会主义法治体系推进党的纪律建设，研究阐释全面加强党的纪律建设的内涵，确保党规制定、党纪教育、执纪监督全过程、各环节都贯彻严的要求，做到主体领域环节全覆盖、教育制度监督齐发力、执纪执法司法相协调、标准质量效果共提升。全方位健全党的纪律建设制度，严格执行新修订的《中国共产党纪律处分条例》。全链条完善以纪律为保障的党内监督体系，将纪律教育纳入党员入党前培养、入党考察、日常管理监督和干部入职、提拔、考核等关键环节，加强对党员、干部从入党入职到退休后的全周期纪律约束。 　　突出强化纪律教育，推动全党把纪律规矩刻印在心。要推进纪律教育常态化，督促各级党组织认真履行纪律教育主体责任，结合党内开展的集中纪律教育，引导党员干部牢固树立纪律规矩意识，把他律转化为自律，固化为党性品格和优良作风，真正成为“自觉的纪律”。进一步发挥党校、干部学院教育培训主阵地作用。围绕纪律教育开辟传播新场景、建设全媒体宣传阵地，注重将新时代正风肃纪反腐的实践成果转化为纪律教育“活教材”，将纪律教育和党性教育、政德教育、家风教育贯通起来。强化正向引导和反面警示相结合，将开展革命传统教育、廉洁榜样宣传与以案明纪结合起来，将讲条例与讲案例结合起来，将重点人重点事和身边人身边事结合起来，着力解决好“看戏不入戏”“入耳不入心”问题。推动纪律教育与廉洁文化建设有机融合，以覆盖全党的纪律教育持续净化党风，进而带动社风民风持续向好。 　　突出党性党风党纪一起抓，确保中央八项规定成为长期有效的铁规矩、硬杠杠。要弘扬伟大建党精神，把党史上形成的好传统好做法和新时代加强思想道德建设的新实践新探索固化下来，厚植全面加强党的纪律建设的思想基础和力量源泉。坚决纠治违反中央八项规定精神行为，聚焦“地方病”“职业病”“慢性病”，制定简明扼要、可行可查的禁令，完善制度规范、拓展纪律要求、查处典型案件、融入治理体系，持续加固中央八项规定堤坝。坚决纠治形式主义、官僚主义，严肃查处政绩观偏差导致的违纪问题，推动领导干部谋事要实、创业要实、做人要实。完善反对特权制度，从严从紧健全领导干部工作和生活待遇制度规定，健全规范领导干部配偶、子女及其配偶经商办企业行为常态化管理机制，以严肃执纪推动制度落地。 　　突出执纪执法贯通，持续健全执纪执法体系。要围绕一体推进“三不腐”健全执纪执法体系。完善预警体系，运用大数据、信息化手段深度挖掘问题线索，加强统计审计分析研判，及时掌握违纪突出问题和新的违纪表现。完善发现一起、查处一起，动态清除、常态惩治的运行机制。研究制定加强警示教育的实施意见，出台制发纪检监察建议、深化以案促改的制度规定等，推动警示教育、以案促改、专项整治常态化制度化长效化。围绕纪法贯通健全执纪执法体系，进一步完善党的纪律制度规范体系，促进党纪与国法相互贯通；健全监察机关与公安机关、检察机关、审判机关等沟通协作机制。 　　突出党委领导、责任协同，健全全面从严治党体系。要压实党委主体责任，以落实《党委（党组）落实全面从严治党主体责任规定》为抓手，健全党委（党组）领导本地区本部门本系统全面从严治党工作、加强党的纪律建设的制度规范。研究制定执纪主体规定，明确各级党组织、党的机关作为执纪主体的权限责任，解决将执行党的纪律职责都由纪委承担的问题。督促各级党组织“一把手”履行好第一责任人职责，其他班子成员履行好“一岗双责”，以清单化、责任化方式保障责任到人到岗。 　　突出忠诚干净担当，提升“纪律部队”的政治素质和执纪执法水平。要巩固主题教育和教育整顿成果，聚焦对党绝对忠诚、敢于善于斗争，严格纪检监察干部准入制度，加强全员培训和实战练兵，熟知纪律条文，掌握违纪情形，提高执纪水平。要在加强思想淬炼、政治历练、实践锻炼、专业训练中推动干部政治过硬、本领高强。持续深化纪检监察体制改革，在党中央集中统一领导下，强化执纪审查工作以上级纪委领导为主的体制机制，深化体制机制创新，整合监督检查、审查调查力量，健全统一指挥、上下贯通、权威高效的执纪执法体系。提高纪检监察工作规范化、法治化、正规化水平，以完善监督执纪执法工作规范和工作指南为牵引，健全程序类、实体类、协作类、束权类等制度机制；完善案件质量保障体系，完善案件质量评查标准细则，推动执纪执法质量提升。把一体推进“三不腐”的理念贯穿自身建设，自觉接受最严格的纪律约束，严肃查处执纪违纪、执法违法行为，锻造自身正、自身硬、自身廉的纪检监察铁军。（中央纪委国家监委专项课题调研组）</w:t>
      </w:r>
    </w:p>
    <w:p>
      <w:r>
        <w:t>相关链接</w:t>
      </w:r>
    </w:p>
    <w:p>
      <w:r>
        <w:t>构建办案治理监督教育完整闭环　 把调研成果转化为推进工作实际成效　 一体推进不敢腐不能腐不想腐　 推进政治监督具体化精准化常态化</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调查研究 &gt;  &gt; 新闻细览</w:t>
        <w:br/>
        <w:br/>
        <w:br/>
        <w:t xml:space="preserve">                        【字体：大 中 小】【刷新】【返回】【关闭】</w:t>
      </w:r>
    </w:p>
    <w:p>
      <w:r>
        <w:t>分享</w:t>
      </w:r>
    </w:p>
    <w:p>
      <w:r>
        <w:t>QQ空间</w:t>
        <w:br/>
        <w:t>新浪微博</w:t>
        <w:br/>
        <w:t>腾讯微博</w:t>
        <w:br/>
        <w:t>QQ</w:t>
        <w:br/>
        <w:t>微信</w:t>
      </w:r>
    </w:p>
    <w:p>
      <w:r>
        <w:t>坚定不移推进全面从严治党　全面加强党的纪律建设</w:t>
      </w:r>
    </w:p>
    <w:p>
      <w:r>
        <w:t>来源：中央纪委国家监委网站　发布时间：2024年6月27日</w:t>
      </w:r>
    </w:p>
    <w:p>
      <w:r>
        <w:t>纪律是管党治党的“戒尺”，必须把严的标准树立起来、把严的纪律执行起来，推动广大党员干部切实养成纪律自觉。2023年，根据委机关重点课题调研安排，中央纪委国家监委“坚定不移推进全面从严治党，全面加强党的纪律建设”课题调研组赴16个省（区、市）和4家中央国家机关开展调研，实地走访31个市州、18个县（市、区）和68个乡镇（街道）、村居（社区）、部门、企事业单位；共召开省级层面座谈会15次、市地州层面座谈会29次，参加座谈423人；个别访谈党组织主要负责同志、纪委书记、组织部长等124人，起草形成调研报告。 　　党的十八大以来加强党的纪律建设的重要经验 　　党的十八大以来，以习近平同志为核心的党中央把党的纪律建设纳入党的建设总体布局，作为全面从严治党治本之策，从遵守和维护党章入手，严明党的政治纪律和政治规矩，带动组织纪律、廉洁纪律、群众纪律、工作纪律、生活纪律全面从严，开创了新时代党的建设新局面，刹住了长期没有刹住的歪风，纠治了多年未除的顽瘴痼疾，从根本上扭转了管党治党宽松软状况，构建起全面从严治党体系，开辟了百年大党自我革命新境界。 　　坚持把党的政治纪律作为最根本的纪律，推动全党坚定拥护“两个确立”、坚决做到“两个维护”。面对新形势新任务新要求，党中央把全面从严治党提升到战略布局，不断完善维护党中央权威和集中统一领导的各项制度，旗帜鲜明讲政治、从严从紧抓纪律，坚持把保障党中央重大决策部署贯彻落实作为政治监督重中之重，以严明有力的纪律维护党的团结统一。广东省连续多年开展纪律教育月活动，围绕严守政治纪律等重点开展学习教育。被访谈对象一致表示，坚定拥护“两个确立”、坚决做到“两个维护”成为新时代最重要、最根本、最关键的政治纪律，筑牢了全党在思想上政治上行动上同党中央保持高度一致的纪律基石。 　　坚持党性党风党纪一起抓，丰富党的自我革命有效途径。以思想建党纯洁党性。党中央坚持把思想建设作为党的基础性建设，开展一系列党内集中学习教育，铸牢理想信念，夯实了严明党纪的思想基础。以制度治党划定红线。坚持构建自我净化、自我完善、自我革新、自我提高的制度规范体系。以纪律强党提供保障。以落实中央八项规定精神开局破题匡正风气，用严的标准、严的措施执行纪律。贵州省委明确要求各级党校凡5天以上班次必须开设纪律教育课，推动各级干部把遵规守纪内化为“日用而不觉”的言行准则。通过坚持思想建党、制度治党、纪律强党同向发力，党员干部的纪律意识和规矩意识显著增强，巩固了思想建党根基，保障了制度治党成效，推动形成遵规守纪的政治自觉，涵养了清正廉洁的新风正气。 　　坚持压紧压实全面从严治党政治责任，维护党的纪律的责任体系不断健全。党中央重塑全面从严治党领导体制、责任体系、工作体系，明确各级党委（党组）履行全面从严治党主体责任，是纪律建设的领导者、执行者；规定各级纪委履行监督专责，把查处违纪违规行为作为履职重点，发挥纪律的教育引导和惩戒警示作用；明确党委（党组）主要负责人第一责任人职责、其他班子成员“一岗双责”，把全面从严的要求贯穿党的建设各方面。河南省濮阳市委把纪律教育列入“书记工程”，开展“书记讲纪法”，把纪律建设作为领导班子和领导干部履职尽责、工作考核的重要内容，做到失责必问、问责必严。 　　坚持全面构建“六项纪律”规范体系，推动党的纪律规矩立起来、严起来。适应新时代全面从严治党需要，党中央于2015年、2018年、2023年三次修订《中国共产党纪律处分条例》，紧密结合新时代使命任务不断丰富纪律建设内涵。把党的政治建设摆在首位，把政治纪律作为首要的纪律，着力解决“七个有之”问题。坚持纪严于法，明确纪律和法律界限，既把纪律挺在法律前面，又实现执纪执法贯通。大家普遍认为，党的十八大以来，党内法规制度建设成效是开创性、全局性的，在党和国家治理体系和治理能力现代化中发挥的作用是基础性、战略性的。 　　坚持执纪必严、违纪必究，使纪律真正成为带电的高压线。党中央始终坚持无禁区、全覆盖、零容忍，坚持有纪必执、有违必查，向全党全社会表明，不论什么人，不论其职务多高，只要触犯了党纪国法，都要受到严肃追究和严厉惩处，决不是一句空话。冷静清醒判断形势，开展史无前例的反腐败斗争，坚持态度不变、尺度不松、节奏不缓、力度不减，始终保持高压态势，持续释放永远在路上、越往后执纪越严的信号。调研中有干部说，纪委综合运用“揭盖子”“牵藤子”“挖根子”战法，做到虽小必治、虽难必办、虽往必查、虽远必追。 　　坚持抓早抓小、防微杜渐、层层设防，深化运用“四种形态”。调研中大家认为，党中央创造性提出监督执纪“四种形态”，贯通纪法情理，严管厚爱结合，实现了政治效果、纪法效果、社会效果有机统一，实现“惩治极少数”和“管住大多数”协同并进、从严管理监督和鼓励担当作为高度统一。党员干部普遍认为，坚持一体推进“三不腐”，综合运用“四种形态”，落实“三个区分开来”，把党的纪律建设工程细化为具体路线图，找到了新形势下惩前毖后、治病救人，标本兼治、系统施治的有效路径。 　　当前党的纪律建设存在的突出问题 　　对全面加强党的纪律建设的认识站位不高、重视不够。一是对全面从严治党的引领保障作用领悟不够，对纪律建设的重要意义理解不深。在调研中发现，有的地方领导干部没有深刻认识到全面加强纪律建设连着破解大党独有难题，连着健全全面从严治党体系，连着完善党的自我革命制度规范体系；没有深刻认识全面从严治党既是政治保障也是政治引领，是新时代党的建设总体布局的重要支撑、党的建设新的伟大工程的基础工程，对政治生态具有决定性影响，对构建良好营商环境、促进经济发展具有引领保障作用。“违纪问题小节论”等错误观念在一些党员干部中仍有市场。二是对纪律建设的艰巨性、长期性认识不到位，形势判断偏于乐观。当前，不收敛不收手问题仍比较突出、“四风”问题屡禁难绝、“关键少数”腐败依然高发，遏增量、清存量任务艰巨繁重，一些党员干部对“永远在路上”理解把握不深刻，对依然严峻复杂的形势缺乏清醒认识。三是对纪律建设需要全党动手一起抓认识还不够深，维护党纪的责任扛得还不够牢。调研中了解到，少数党员干部对纪律建设是全党共同政治责任缺乏深刻认识，责任落实存在纵向递减和横向不均现象。有的党组织把纪律建设任务都派给纪委，有的协同发力不够，纪律建设合力不强。四是对纪律建设的全面性把握不准，党规制定、党纪教育、执纪监督各环节贯通协同不足。通过调研谈话发现，有的对党的二十大报告提出的“全面加强党的纪律建设”缺乏全局性思考，对“全面加强”的意义、内涵理解不透，在促进纪律建设各环节协同联动上办法不多。有的单位党组织重视制定规章制度、纸面文件，对制度规定是否符合实际、如何执行落实关注不够。五是有的干部自身不干净，抓纪律建设敷衍应付。从调研数据看，近年来“一把手”腐败问题仍然易发多发，成为破坏政治生态重要的“污染源”。这些领导干部自身不廉不正，就不愿、不敢抓纪律建设。 　　违反政治纪律和政治规矩呈现新特点。在调研中发现，有的党员领导干部把“两个维护”实功虚做。“七个有之”和“四风”问题交织勾连、深度结合，吃喝玩乐与结伙营私、互通款曲、权钱交易如影随形。有的专门建群组织牌局、饭局、球局，在推杯换盏、打牌娱乐中交流“感情”、勾兑利益。政绩观偏差导致产生风险隐患，一些党员领导干部政绩观不正，没有坚持以人民为中心，侵害群众切身利益，制造政治、经济和社会风险；有的干部贪功求名，违规举债，搞劳民伤财的“政绩工程”；有的通过美化数据打造假象。有的地方政商勾连破坏政治生态和发展环境问题比较突出。 　　违反组织纪律问题反复顽固。圈子文化、码头文化依然在一定程度存在。调研发现，有的党员干部依旧喜欢拉帮结派，如青海省政府原秘书长师存武等6名正厅级领导干部以“权力置换”为纽带，结成政治倚靠、相互帮衬的“小圈子”，插手人事调整搞利益交换。有的干部家人、身边工作人员和特定关系人等干预插手人事事项仍然存在，有的领导干部明知身边人打着自己旗号插手人事谋取利益，却纵容默许，甚至亲自上阵“帮忙”。“政治骗子”仍有市场，有些领导干部为了得到提拔重用，被所谓“有来头”“有门路”的“政治骗子”利用。 　　党的纪律规矩刻印不深。党章意识、纪律意识、规矩意识仍未真正树牢。调研发现，有的党员干部对党章党规党纪不学习、不了解、不上心，因此缺乏敬畏，不知止收手。纪律教育严肃性、针对性、实效性还不够强，有的党组织对党纪教育重视不够，只是专题活动搭车学一学，相关会议顺便讲一讲，集中学习顺带说一说。有的地方干部反映，日常纪律教育泛泛讲的多，聚焦纪律处分条例等党内法规讲得少；对普通党员干部培训教育多，针对“关键少数”培训少；纪律教育因人施教做得不够，领导干部与普通党员、机关党员与农村党员、关键岗位与一般岗位都是“一个模式、一个套餐”。调研还发现，有些年轻干部缺乏党内政治生活历练、定力不足，面对诱惑时容易破纪违法；有的年轻干部进步快，但理论学习、党性修养没有跟上，纪律规矩意识不强，无知无畏、胆大妄为。 　　关于全面加强党的纪律建设的建议 　　迈上新征程，全面加强党的纪律建设在深化党的自我革命，推进强国建设、民族复兴中地位作用更加重要。必须坚持以习近平新时代中国特色社会主义思想为指导，全面贯彻党的二十大精神，准确把握新时代党的纪律建设的形势任务和阶段性特征，运用党的十八大以来加强纪律建设的成功经验，以党章为根本遵循，以深化纪检监察体制改革、健全执纪执法体系为动力，明方向、立规矩、正风气、强免疫，在全面建设、系统集成、常态长效上着力，不断开创党的纪律建设新局面。 　　突出思想引领，牢牢把握纪律建设正确方向。要牢牢把握用党的创新理论武装全党的根本任务，系统梳理习近平总书记关于全面加强党的纪律建设的重要论述，将习近平总书记关于全面加强党的纪律建设重要论述转化为具体明确的纪律规章。牢牢把握必须坚持严的基调的重要要求，贯穿党的建设各个方面，实现思想从严、监督从严、执纪从严、治吏从严、作风从严、反腐从严。牢牢把握提高纪律建设政治性、时代性、针对性的目标任务，在指导思想、战略目标、基本原则、工作内容等方面体现政治性，在紧扣党在新征程的新使命新要求上突出时代性，在坚持问题导向上体现针对性。 　　突出政治纪律和政治规矩，确保全党始终坚定拥护“两个确立”、坚决做到“两个维护”。要以最坚决的态度捍卫“两个维护”这一党的最高政治原则和根本政治规矩，完善习近平总书记重要指示批示督促落实机制，健全保证全党同党中央保持高度一致的制度。以最有力的措施推动党的二十大精神和党中央决策部署贯彻落实，强化政治监督，推动完善党中央重大决策部署的任务分工、督办落实、定期报告、检查通报、跟踪问效、监督问责等全链条工作机制，及时发现和纠正政策把握不精准、履行职责不到位、贯彻执行有偏差等问题，防止表态调门高、行动不落实甚至与党中央精神背道而驰、南辕北辙等问题，确保党中央政令畅通、令行禁止。以最严格的要求查处违反政治纪律和政治规矩问题，坚持全面从严治党首先从政治上看、查办案件首先从政治上查，针对搞“七个有之”、政商勾连等重点难点问题，加强法规建设和案例指导。严肃查处违反民主集中制原则等违反组织纪律行为，维护党的团结统一，保持党的先进纯洁。 　　突出“全面”建设，促使党员干部时时事事处处受到纪律监督。要立足中国特色社会主义法治体系推进党的纪律建设，研究阐释全面加强党的纪律建设的内涵，确保党规制定、党纪教育、执纪监督全过程、各环节都贯彻严的要求，做到主体领域环节全覆盖、教育制度监督齐发力、执纪执法司法相协调、标准质量效果共提升。全方位健全党的纪律建设制度，严格执行新修订的《中国共产党纪律处分条例》。全链条完善以纪律为保障的党内监督体系，将纪律教育纳入党员入党前培养、入党考察、日常管理监督和干部入职、提拔、考核等关键环节，加强对党员、干部从入党入职到退休后的全周期纪律约束。 　　突出强化纪律教育，推动全党把纪律规矩刻印在心。要推进纪律教育常态化，督促各级党组织认真履行纪律教育主体责任，结合党内开展的集中纪律教育，引导党员干部牢固树立纪律规矩意识，把他律转化为自律，固化为党性品格和优良作风，真正成为“自觉的纪律”。进一步发挥党校、干部学院教育培训主阵地作用。围绕纪律教育开辟传播新场景、建设全媒体宣传阵地，注重将新时代正风肃纪反腐的实践成果转化为纪律教育“活教材”，将纪律教育和党性教育、政德教育、家风教育贯通起来。强化正向引导和反面警示相结合，将开展革命传统教育、廉洁榜样宣传与以案明纪结合起来，将讲条例与讲案例结合起来，将重点人重点事和身边人身边事结合起来，着力解决好“看戏不入戏”“入耳不入心”问题。推动纪律教育与廉洁文化建设有机融合，以覆盖全党的纪律教育持续净化党风，进而带动社风民风持续向好。 　　突出党性党风党纪一起抓，确保中央八项规定成为长期有效的铁规矩、硬杠杠。要弘扬伟大建党精神，把党史上形成的好传统好做法和新时代加强思想道德建设的新实践新探索固化下来，厚植全面加强党的纪律建设的思想基础和力量源泉。坚决纠治违反中央八项规定精神行为，聚焦“地方病”“职业病”“慢性病”，制定简明扼要、可行可查的禁令，完善制度规范、拓展纪律要求、查处典型案件、融入治理体系，持续加固中央八项规定堤坝。坚决纠治形式主义、官僚主义，严肃查处政绩观偏差导致的违纪问题，推动领导干部谋事要实、创业要实、做人要实。完善反对特权制度，从严从紧健全领导干部工作和生活待遇制度规定，健全规范领导干部配偶、子女及其配偶经商办企业行为常态化管理机制，以严肃执纪推动制度落地。 　　突出执纪执法贯通，持续健全执纪执法体系。要围绕一体推进“三不腐”健全执纪执法体系。完善预警体系，运用大数据、信息化手段深度挖掘问题线索，加强统计审计分析研判，及时掌握违纪突出问题和新的违纪表现。完善发现一起、查处一起，动态清除、常态惩治的运行机制。研究制定加强警示教育的实施意见，出台制发纪检监察建议、深化以案促改的制度规定等，推动警示教育、以案促改、专项整治常态化制度化长效化。围绕纪法贯通健全执纪执法体系，进一步完善党的纪律制度规范体系，促进党纪与国法相互贯通；健全监察机关与公安机关、检察机关、审判机关等沟通协作机制。 　　突出党委领导、责任协同，健全全面从严治党体系。要压实党委主体责任，以落实《党委（党组）落实全面从严治党主体责任规定》为抓手，健全党委（党组）领导本地区本部门本系统全面从严治党工作、加强党的纪律建设的制度规范。研究制定执纪主体规定，明确各级党组织、党的机关作为执纪主体的权限责任，解决将执行党的纪律职责都由纪委承担的问题。督促各级党组织“一把手”履行好第一责任人职责，其他班子成员履行好“一岗双责”，以清单化、责任化方式保障责任到人到岗。 　　突出忠诚干净担当，提升“纪律部队”的政治素质和执纪执法水平。要巩固主题教育和教育整顿成果，聚焦对党绝对忠诚、敢于善于斗争，严格纪检监察干部准入制度，加强全员培训和实战练兵，熟知纪律条文，掌握违纪情形，提高执纪水平。要在加强思想淬炼、政治历练、实践锻炼、专业训练中推动干部政治过硬、本领高强。持续深化纪检监察体制改革，在党中央集中统一领导下，强化执纪审查工作以上级纪委领导为主的体制机制，深化体制机制创新，整合监督检查、审查调查力量，健全统一指挥、上下贯通、权威高效的执纪执法体系。提高纪检监察工作规范化、法治化、正规化水平，以完善监督执纪执法工作规范和工作指南为牵引，健全程序类、实体类、协作类、束权类等制度机制；完善案件质量保障体系，完善案件质量评查标准细则，推动执纪执法质量提升。把一体推进“三不腐”的理念贯穿自身建设，自觉接受最严格的纪律约束，严肃查处执纪违纪、执法违法行为，锻造自身正、自身硬、自身廉的纪检监察铁军。（中央纪委国家监委专项课题调研组）</w:t>
      </w:r>
    </w:p>
    <w:p>
      <w:r>
        <w:t>相关链接</w:t>
      </w:r>
    </w:p>
    <w:p>
      <w:r>
        <w:t>构建办案治理监督教育完整闭环　 把调研成果转化为推进工作实际成效　 一体推进不敢腐不能腐不想腐　 推进政治监督具体化精准化常态化</w:t>
      </w:r>
    </w:p>
    <w:p>
      <w:r>
        <w:t>当前位置： &gt; 调查研究 &gt;  &gt; 新闻细览</w:t>
        <w:br/>
        <w:br/>
        <w:br/>
        <w:t xml:space="preserve">                        【字体：大 中 小】【刷新】【返回】【关闭】</w:t>
      </w:r>
    </w:p>
    <w:p>
      <w:r>
        <w:t>分享</w:t>
      </w:r>
    </w:p>
    <w:p>
      <w:r>
        <w:t>QQ空间</w:t>
        <w:br/>
        <w:t>新浪微博</w:t>
        <w:br/>
        <w:t>腾讯微博</w:t>
        <w:br/>
        <w:t>QQ</w:t>
        <w:br/>
        <w:t>微信</w:t>
      </w:r>
    </w:p>
    <w:p>
      <w:r>
        <w:t>坚定不移推进全面从严治党　全面加强党的纪律建设</w:t>
      </w:r>
    </w:p>
    <w:p>
      <w:r>
        <w:t>来源：中央纪委国家监委网站　发布时间：2024年6月27日</w:t>
      </w:r>
    </w:p>
    <w:p>
      <w:r>
        <w:t>纪律是管党治党的“戒尺”，必须把严的标准树立起来、把严的纪律执行起来，推动广大党员干部切实养成纪律自觉。2023年，根据委机关重点课题调研安排，中央纪委国家监委“坚定不移推进全面从严治党，全面加强党的纪律建设”课题调研组赴16个省（区、市）和4家中央国家机关开展调研，实地走访31个市州、18个县（市、区）和68个乡镇（街道）、村居（社区）、部门、企事业单位；共召开省级层面座谈会15次、市地州层面座谈会29次，参加座谈423人；个别访谈党组织主要负责同志、纪委书记、组织部长等124人，起草形成调研报告。 　　党的十八大以来加强党的纪律建设的重要经验 　　党的十八大以来，以习近平同志为核心的党中央把党的纪律建设纳入党的建设总体布局，作为全面从严治党治本之策，从遵守和维护党章入手，严明党的政治纪律和政治规矩，带动组织纪律、廉洁纪律、群众纪律、工作纪律、生活纪律全面从严，开创了新时代党的建设新局面，刹住了长期没有刹住的歪风，纠治了多年未除的顽瘴痼疾，从根本上扭转了管党治党宽松软状况，构建起全面从严治党体系，开辟了百年大党自我革命新境界。 　　坚持把党的政治纪律作为最根本的纪律，推动全党坚定拥护“两个确立”、坚决做到“两个维护”。面对新形势新任务新要求，党中央把全面从严治党提升到战略布局，不断完善维护党中央权威和集中统一领导的各项制度，旗帜鲜明讲政治、从严从紧抓纪律，坚持把保障党中央重大决策部署贯彻落实作为政治监督重中之重，以严明有力的纪律维护党的团结统一。广东省连续多年开展纪律教育月活动，围绕严守政治纪律等重点开展学习教育。被访谈对象一致表示，坚定拥护“两个确立”、坚决做到“两个维护”成为新时代最重要、最根本、最关键的政治纪律，筑牢了全党在思想上政治上行动上同党中央保持高度一致的纪律基石。 　　坚持党性党风党纪一起抓，丰富党的自我革命有效途径。以思想建党纯洁党性。党中央坚持把思想建设作为党的基础性建设，开展一系列党内集中学习教育，铸牢理想信念，夯实了严明党纪的思想基础。以制度治党划定红线。坚持构建自我净化、自我完善、自我革新、自我提高的制度规范体系。以纪律强党提供保障。以落实中央八项规定精神开局破题匡正风气，用严的标准、严的措施执行纪律。贵州省委明确要求各级党校凡5天以上班次必须开设纪律教育课，推动各级干部把遵规守纪内化为“日用而不觉”的言行准则。通过坚持思想建党、制度治党、纪律强党同向发力，党员干部的纪律意识和规矩意识显著增强，巩固了思想建党根基，保障了制度治党成效，推动形成遵规守纪的政治自觉，涵养了清正廉洁的新风正气。 　　坚持压紧压实全面从严治党政治责任，维护党的纪律的责任体系不断健全。党中央重塑全面从严治党领导体制、责任体系、工作体系，明确各级党委（党组）履行全面从严治党主体责任，是纪律建设的领导者、执行者；规定各级纪委履行监督专责，把查处违纪违规行为作为履职重点，发挥纪律的教育引导和惩戒警示作用；明确党委（党组）主要负责人第一责任人职责、其他班子成员“一岗双责”，把全面从严的要求贯穿党的建设各方面。河南省濮阳市委把纪律教育列入“书记工程”，开展“书记讲纪法”，把纪律建设作为领导班子和领导干部履职尽责、工作考核的重要内容，做到失责必问、问责必严。 　　坚持全面构建“六项纪律”规范体系，推动党的纪律规矩立起来、严起来。适应新时代全面从严治党需要，党中央于2015年、2018年、2023年三次修订《中国共产党纪律处分条例》，紧密结合新时代使命任务不断丰富纪律建设内涵。把党的政治建设摆在首位，把政治纪律作为首要的纪律，着力解决“七个有之”问题。坚持纪严于法，明确纪律和法律界限，既把纪律挺在法律前面，又实现执纪执法贯通。大家普遍认为，党的十八大以来，党内法规制度建设成效是开创性、全局性的，在党和国家治理体系和治理能力现代化中发挥的作用是基础性、战略性的。 　　坚持执纪必严、违纪必究，使纪律真正成为带电的高压线。党中央始终坚持无禁区、全覆盖、零容忍，坚持有纪必执、有违必查，向全党全社会表明，不论什么人，不论其职务多高，只要触犯了党纪国法，都要受到严肃追究和严厉惩处，决不是一句空话。冷静清醒判断形势，开展史无前例的反腐败斗争，坚持态度不变、尺度不松、节奏不缓、力度不减，始终保持高压态势，持续释放永远在路上、越往后执纪越严的信号。调研中有干部说，纪委综合运用“揭盖子”“牵藤子”“挖根子”战法，做到虽小必治、虽难必办、虽往必查、虽远必追。 　　坚持抓早抓小、防微杜渐、层层设防，深化运用“四种形态”。调研中大家认为，党中央创造性提出监督执纪“四种形态”，贯通纪法情理，严管厚爱结合，实现了政治效果、纪法效果、社会效果有机统一，实现“惩治极少数”和“管住大多数”协同并进、从严管理监督和鼓励担当作为高度统一。党员干部普遍认为，坚持一体推进“三不腐”，综合运用“四种形态”，落实“三个区分开来”，把党的纪律建设工程细化为具体路线图，找到了新形势下惩前毖后、治病救人，标本兼治、系统施治的有效路径。 　　当前党的纪律建设存在的突出问题 　　对全面加强党的纪律建设的认识站位不高、重视不够。一是对全面从严治党的引领保障作用领悟不够，对纪律建设的重要意义理解不深。在调研中发现，有的地方领导干部没有深刻认识到全面加强纪律建设连着破解大党独有难题，连着健全全面从严治党体系，连着完善党的自我革命制度规范体系；没有深刻认识全面从严治党既是政治保障也是政治引领，是新时代党的建设总体布局的重要支撑、党的建设新的伟大工程的基础工程，对政治生态具有决定性影响，对构建良好营商环境、促进经济发展具有引领保障作用。“违纪问题小节论”等错误观念在一些党员干部中仍有市场。二是对纪律建设的艰巨性、长期性认识不到位，形势判断偏于乐观。当前，不收敛不收手问题仍比较突出、“四风”问题屡禁难绝、“关键少数”腐败依然高发，遏增量、清存量任务艰巨繁重，一些党员干部对“永远在路上”理解把握不深刻，对依然严峻复杂的形势缺乏清醒认识。三是对纪律建设需要全党动手一起抓认识还不够深，维护党纪的责任扛得还不够牢。调研中了解到，少数党员干部对纪律建设是全党共同政治责任缺乏深刻认识，责任落实存在纵向递减和横向不均现象。有的党组织把纪律建设任务都派给纪委，有的协同发力不够，纪律建设合力不强。四是对纪律建设的全面性把握不准，党规制定、党纪教育、执纪监督各环节贯通协同不足。通过调研谈话发现，有的对党的二十大报告提出的“全面加强党的纪律建设”缺乏全局性思考，对“全面加强”的意义、内涵理解不透，在促进纪律建设各环节协同联动上办法不多。有的单位党组织重视制定规章制度、纸面文件，对制度规定是否符合实际、如何执行落实关注不够。五是有的干部自身不干净，抓纪律建设敷衍应付。从调研数据看，近年来“一把手”腐败问题仍然易发多发，成为破坏政治生态重要的“污染源”。这些领导干部自身不廉不正，就不愿、不敢抓纪律建设。 　　违反政治纪律和政治规矩呈现新特点。在调研中发现，有的党员领导干部把“两个维护”实功虚做。“七个有之”和“四风”问题交织勾连、深度结合，吃喝玩乐与结伙营私、互通款曲、权钱交易如影随形。有的专门建群组织牌局、饭局、球局，在推杯换盏、打牌娱乐中交流“感情”、勾兑利益。政绩观偏差导致产生风险隐患，一些党员领导干部政绩观不正，没有坚持以人民为中心，侵害群众切身利益，制造政治、经济和社会风险；有的干部贪功求名，违规举债，搞劳民伤财的“政绩工程”；有的通过美化数据打造假象。有的地方政商勾连破坏政治生态和发展环境问题比较突出。 　　违反组织纪律问题反复顽固。圈子文化、码头文化依然在一定程度存在。调研发现，有的党员干部依旧喜欢拉帮结派，如青海省政府原秘书长师存武等6名正厅级领导干部以“权力置换”为纽带，结成政治倚靠、相互帮衬的“小圈子”，插手人事调整搞利益交换。有的干部家人、身边工作人员和特定关系人等干预插手人事事项仍然存在，有的领导干部明知身边人打着自己旗号插手人事谋取利益，却纵容默许，甚至亲自上阵“帮忙”。“政治骗子”仍有市场，有些领导干部为了得到提拔重用，被所谓“有来头”“有门路”的“政治骗子”利用。 　　党的纪律规矩刻印不深。党章意识、纪律意识、规矩意识仍未真正树牢。调研发现，有的党员干部对党章党规党纪不学习、不了解、不上心，因此缺乏敬畏，不知止收手。纪律教育严肃性、针对性、实效性还不够强，有的党组织对党纪教育重视不够，只是专题活动搭车学一学，相关会议顺便讲一讲，集中学习顺带说一说。有的地方干部反映，日常纪律教育泛泛讲的多，聚焦纪律处分条例等党内法规讲得少；对普通党员干部培训教育多，针对“关键少数”培训少；纪律教育因人施教做得不够，领导干部与普通党员、机关党员与农村党员、关键岗位与一般岗位都是“一个模式、一个套餐”。调研还发现，有些年轻干部缺乏党内政治生活历练、定力不足，面对诱惑时容易破纪违法；有的年轻干部进步快，但理论学习、党性修养没有跟上，纪律规矩意识不强，无知无畏、胆大妄为。 　　关于全面加强党的纪律建设的建议 　　迈上新征程，全面加强党的纪律建设在深化党的自我革命，推进强国建设、民族复兴中地位作用更加重要。必须坚持以习近平新时代中国特色社会主义思想为指导，全面贯彻党的二十大精神，准确把握新时代党的纪律建设的形势任务和阶段性特征，运用党的十八大以来加强纪律建设的成功经验，以党章为根本遵循，以深化纪检监察体制改革、健全执纪执法体系为动力，明方向、立规矩、正风气、强免疫，在全面建设、系统集成、常态长效上着力，不断开创党的纪律建设新局面。 　　突出思想引领，牢牢把握纪律建设正确方向。要牢牢把握用党的创新理论武装全党的根本任务，系统梳理习近平总书记关于全面加强党的纪律建设的重要论述，将习近平总书记关于全面加强党的纪律建设重要论述转化为具体明确的纪律规章。牢牢把握必须坚持严的基调的重要要求，贯穿党的建设各个方面，实现思想从严、监督从严、执纪从严、治吏从严、作风从严、反腐从严。牢牢把握提高纪律建设政治性、时代性、针对性的目标任务，在指导思想、战略目标、基本原则、工作内容等方面体现政治性，在紧扣党在新征程的新使命新要求上突出时代性，在坚持问题导向上体现针对性。 　　突出政治纪律和政治规矩，确保全党始终坚定拥护“两个确立”、坚决做到“两个维护”。要以最坚决的态度捍卫“两个维护”这一党的最高政治原则和根本政治规矩，完善习近平总书记重要指示批示督促落实机制，健全保证全党同党中央保持高度一致的制度。以最有力的措施推动党的二十大精神和党中央决策部署贯彻落实，强化政治监督，推动完善党中央重大决策部署的任务分工、督办落实、定期报告、检查通报、跟踪问效、监督问责等全链条工作机制，及时发现和纠正政策把握不精准、履行职责不到位、贯彻执行有偏差等问题，防止表态调门高、行动不落实甚至与党中央精神背道而驰、南辕北辙等问题，确保党中央政令畅通、令行禁止。以最严格的要求查处违反政治纪律和政治规矩问题，坚持全面从严治党首先从政治上看、查办案件首先从政治上查，针对搞“七个有之”、政商勾连等重点难点问题，加强法规建设和案例指导。严肃查处违反民主集中制原则等违反组织纪律行为，维护党的团结统一，保持党的先进纯洁。 　　突出“全面”建设，促使党员干部时时事事处处受到纪律监督。要立足中国特色社会主义法治体系推进党的纪律建设，研究阐释全面加强党的纪律建设的内涵，确保党规制定、党纪教育、执纪监督全过程、各环节都贯彻严的要求，做到主体领域环节全覆盖、教育制度监督齐发力、执纪执法司法相协调、标准质量效果共提升。全方位健全党的纪律建设制度，严格执行新修订的《中国共产党纪律处分条例》。全链条完善以纪律为保障的党内监督体系，将纪律教育纳入党员入党前培养、入党考察、日常管理监督和干部入职、提拔、考核等关键环节，加强对党员、干部从入党入职到退休后的全周期纪律约束。 　　突出强化纪律教育，推动全党把纪律规矩刻印在心。要推进纪律教育常态化，督促各级党组织认真履行纪律教育主体责任，结合党内开展的集中纪律教育，引导党员干部牢固树立纪律规矩意识，把他律转化为自律，固化为党性品格和优良作风，真正成为“自觉的纪律”。进一步发挥党校、干部学院教育培训主阵地作用。围绕纪律教育开辟传播新场景、建设全媒体宣传阵地，注重将新时代正风肃纪反腐的实践成果转化为纪律教育“活教材”，将纪律教育和党性教育、政德教育、家风教育贯通起来。强化正向引导和反面警示相结合，将开展革命传统教育、廉洁榜样宣传与以案明纪结合起来，将讲条例与讲案例结合起来，将重点人重点事和身边人身边事结合起来，着力解决好“看戏不入戏”“入耳不入心”问题。推动纪律教育与廉洁文化建设有机融合，以覆盖全党的纪律教育持续净化党风，进而带动社风民风持续向好。 　　突出党性党风党纪一起抓，确保中央八项规定成为长期有效的铁规矩、硬杠杠。要弘扬伟大建党精神，把党史上形成的好传统好做法和新时代加强思想道德建设的新实践新探索固化下来，厚植全面加强党的纪律建设的思想基础和力量源泉。坚决纠治违反中央八项规定精神行为，聚焦“地方病”“职业病”“慢性病”，制定简明扼要、可行可查的禁令，完善制度规范、拓展纪律要求、查处典型案件、融入治理体系，持续加固中央八项规定堤坝。坚决纠治形式主义、官僚主义，严肃查处政绩观偏差导致的违纪问题，推动领导干部谋事要实、创业要实、做人要实。完善反对特权制度，从严从紧健全领导干部工作和生活待遇制度规定，健全规范领导干部配偶、子女及其配偶经商办企业行为常态化管理机制，以严肃执纪推动制度落地。 　　突出执纪执法贯通，持续健全执纪执法体系。要围绕一体推进“三不腐”健全执纪执法体系。完善预警体系，运用大数据、信息化手段深度挖掘问题线索，加强统计审计分析研判，及时掌握违纪突出问题和新的违纪表现。完善发现一起、查处一起，动态清除、常态惩治的运行机制。研究制定加强警示教育的实施意见，出台制发纪检监察建议、深化以案促改的制度规定等，推动警示教育、以案促改、专项整治常态化制度化长效化。围绕纪法贯通健全执纪执法体系，进一步完善党的纪律制度规范体系，促进党纪与国法相互贯通；健全监察机关与公安机关、检察机关、审判机关等沟通协作机制。 　　突出党委领导、责任协同，健全全面从严治党体系。要压实党委主体责任，以落实《党委（党组）落实全面从严治党主体责任规定》为抓手，健全党委（党组）领导本地区本部门本系统全面从严治党工作、加强党的纪律建设的制度规范。研究制定执纪主体规定，明确各级党组织、党的机关作为执纪主体的权限责任，解决将执行党的纪律职责都由纪委承担的问题。督促各级党组织“一把手”履行好第一责任人职责，其他班子成员履行好“一岗双责”，以清单化、责任化方式保障责任到人到岗。 　　突出忠诚干净担当，提升“纪律部队”的政治素质和执纪执法水平。要巩固主题教育和教育整顿成果，聚焦对党绝对忠诚、敢于善于斗争，严格纪检监察干部准入制度，加强全员培训和实战练兵，熟知纪律条文，掌握违纪情形，提高执纪水平。要在加强思想淬炼、政治历练、实践锻炼、专业训练中推动干部政治过硬、本领高强。持续深化纪检监察体制改革，在党中央集中统一领导下，强化执纪审查工作以上级纪委领导为主的体制机制，深化体制机制创新，整合监督检查、审查调查力量，健全统一指挥、上下贯通、权威高效的执纪执法体系。提高纪检监察工作规范化、法治化、正规化水平，以完善监督执纪执法工作规范和工作指南为牵引，健全程序类、实体类、协作类、束权类等制度机制；完善案件质量保障体系，完善案件质量评查标准细则，推动执纪执法质量提升。把一体推进“三不腐”的理念贯穿自身建设，自觉接受最严格的纪律约束，严肃查处执纪违纪、执法违法行为，锻造自身正、自身硬、自身廉的纪检监察铁军。（中央纪委国家监委专项课题调研组）</w:t>
      </w:r>
    </w:p>
    <w:p>
      <w:r>
        <w:t>相关链接</w:t>
      </w:r>
    </w:p>
    <w:p>
      <w:r>
        <w:t>构建办案治理监督教育完整闭环　 把调研成果转化为推进工作实际成效　 一体推进不敢腐不能腐不想腐　 推进政治监督具体化精准化常态化</w:t>
      </w:r>
    </w:p>
    <w:p>
      <w:r>
        <w:t>当前位置： &gt; 调查研究 &gt;  &gt; 新闻细览</w:t>
        <w:br/>
        <w:br/>
        <w:br/>
        <w:t xml:space="preserve">                        【字体：大 中 小】【刷新】【返回】【关闭】</w:t>
      </w:r>
    </w:p>
    <w:p>
      <w:r>
        <w:t>分享</w:t>
      </w:r>
    </w:p>
    <w:p>
      <w:r>
        <w:t>QQ空间</w:t>
        <w:br/>
        <w:t>新浪微博</w:t>
        <w:br/>
        <w:t>腾讯微博</w:t>
        <w:br/>
        <w:t>QQ</w:t>
        <w:br/>
        <w:t>微信</w:t>
      </w:r>
    </w:p>
    <w:p>
      <w:r>
        <w:t>坚定不移推进全面从严治党　全面加强党的纪律建设</w:t>
      </w:r>
    </w:p>
    <w:p>
      <w:r>
        <w:t>来源：中央纪委国家监委网站　发布时间：2024年6月27日</w:t>
      </w:r>
    </w:p>
    <w:p>
      <w:r>
        <w:t>纪律是管党治党的“戒尺”，必须把严的标准树立起来、把严的纪律执行起来，推动广大党员干部切实养成纪律自觉。2023年，根据委机关重点课题调研安排，中央纪委国家监委“坚定不移推进全面从严治党，全面加强党的纪律建设”课题调研组赴16个省（区、市）和4家中央国家机关开展调研，实地走访31个市州、18个县（市、区）和68个乡镇（街道）、村居（社区）、部门、企事业单位；共召开省级层面座谈会15次、市地州层面座谈会29次，参加座谈423人；个别访谈党组织主要负责同志、纪委书记、组织部长等124人，起草形成调研报告。 　　党的十八大以来加强党的纪律建设的重要经验 　　党的十八大以来，以习近平同志为核心的党中央把党的纪律建设纳入党的建设总体布局，作为全面从严治党治本之策，从遵守和维护党章入手，严明党的政治纪律和政治规矩，带动组织纪律、廉洁纪律、群众纪律、工作纪律、生活纪律全面从严，开创了新时代党的建设新局面，刹住了长期没有刹住的歪风，纠治了多年未除的顽瘴痼疾，从根本上扭转了管党治党宽松软状况，构建起全面从严治党体系，开辟了百年大党自我革命新境界。 　　坚持把党的政治纪律作为最根本的纪律，推动全党坚定拥护“两个确立”、坚决做到“两个维护”。面对新形势新任务新要求，党中央把全面从严治党提升到战略布局，不断完善维护党中央权威和集中统一领导的各项制度，旗帜鲜明讲政治、从严从紧抓纪律，坚持把保障党中央重大决策部署贯彻落实作为政治监督重中之重，以严明有力的纪律维护党的团结统一。广东省连续多年开展纪律教育月活动，围绕严守政治纪律等重点开展学习教育。被访谈对象一致表示，坚定拥护“两个确立”、坚决做到“两个维护”成为新时代最重要、最根本、最关键的政治纪律，筑牢了全党在思想上政治上行动上同党中央保持高度一致的纪律基石。 　　坚持党性党风党纪一起抓，丰富党的自我革命有效途径。以思想建党纯洁党性。党中央坚持把思想建设作为党的基础性建设，开展一系列党内集中学习教育，铸牢理想信念，夯实了严明党纪的思想基础。以制度治党划定红线。坚持构建自我净化、自我完善、自我革新、自我提高的制度规范体系。以纪律强党提供保障。以落实中央八项规定精神开局破题匡正风气，用严的标准、严的措施执行纪律。贵州省委明确要求各级党校凡5天以上班次必须开设纪律教育课，推动各级干部把遵规守纪内化为“日用而不觉”的言行准则。通过坚持思想建党、制度治党、纪律强党同向发力，党员干部的纪律意识和规矩意识显著增强，巩固了思想建党根基，保障了制度治党成效，推动形成遵规守纪的政治自觉，涵养了清正廉洁的新风正气。 　　坚持压紧压实全面从严治党政治责任，维护党的纪律的责任体系不断健全。党中央重塑全面从严治党领导体制、责任体系、工作体系，明确各级党委（党组）履行全面从严治党主体责任，是纪律建设的领导者、执行者；规定各级纪委履行监督专责，把查处违纪违规行为作为履职重点，发挥纪律的教育引导和惩戒警示作用；明确党委（党组）主要负责人第一责任人职责、其他班子成员“一岗双责”，把全面从严的要求贯穿党的建设各方面。河南省濮阳市委把纪律教育列入“书记工程”，开展“书记讲纪法”，把纪律建设作为领导班子和领导干部履职尽责、工作考核的重要内容，做到失责必问、问责必严。 　　坚持全面构建“六项纪律”规范体系，推动党的纪律规矩立起来、严起来。适应新时代全面从严治党需要，党中央于2015年、2018年、2023年三次修订《中国共产党纪律处分条例》，紧密结合新时代使命任务不断丰富纪律建设内涵。把党的政治建设摆在首位，把政治纪律作为首要的纪律，着力解决“七个有之”问题。坚持纪严于法，明确纪律和法律界限，既把纪律挺在法律前面，又实现执纪执法贯通。大家普遍认为，党的十八大以来，党内法规制度建设成效是开创性、全局性的，在党和国家治理体系和治理能力现代化中发挥的作用是基础性、战略性的。 　　坚持执纪必严、违纪必究，使纪律真正成为带电的高压线。党中央始终坚持无禁区、全覆盖、零容忍，坚持有纪必执、有违必查，向全党全社会表明，不论什么人，不论其职务多高，只要触犯了党纪国法，都要受到严肃追究和严厉惩处，决不是一句空话。冷静清醒判断形势，开展史无前例的反腐败斗争，坚持态度不变、尺度不松、节奏不缓、力度不减，始终保持高压态势，持续释放永远在路上、越往后执纪越严的信号。调研中有干部说，纪委综合运用“揭盖子”“牵藤子”“挖根子”战法，做到虽小必治、虽难必办、虽往必查、虽远必追。 　　坚持抓早抓小、防微杜渐、层层设防，深化运用“四种形态”。调研中大家认为，党中央创造性提出监督执纪“四种形态”，贯通纪法情理，严管厚爱结合，实现了政治效果、纪法效果、社会效果有机统一，实现“惩治极少数”和“管住大多数”协同并进、从严管理监督和鼓励担当作为高度统一。党员干部普遍认为，坚持一体推进“三不腐”，综合运用“四种形态”，落实“三个区分开来”，把党的纪律建设工程细化为具体路线图，找到了新形势下惩前毖后、治病救人，标本兼治、系统施治的有效路径。 　　当前党的纪律建设存在的突出问题 　　对全面加强党的纪律建设的认识站位不高、重视不够。一是对全面从严治党的引领保障作用领悟不够，对纪律建设的重要意义理解不深。在调研中发现，有的地方领导干部没有深刻认识到全面加强纪律建设连着破解大党独有难题，连着健全全面从严治党体系，连着完善党的自我革命制度规范体系；没有深刻认识全面从严治党既是政治保障也是政治引领，是新时代党的建设总体布局的重要支撑、党的建设新的伟大工程的基础工程，对政治生态具有决定性影响，对构建良好营商环境、促进经济发展具有引领保障作用。“违纪问题小节论”等错误观念在一些党员干部中仍有市场。二是对纪律建设的艰巨性、长期性认识不到位，形势判断偏于乐观。当前，不收敛不收手问题仍比较突出、“四风”问题屡禁难绝、“关键少数”腐败依然高发，遏增量、清存量任务艰巨繁重，一些党员干部对“永远在路上”理解把握不深刻，对依然严峻复杂的形势缺乏清醒认识。三是对纪律建设需要全党动手一起抓认识还不够深，维护党纪的责任扛得还不够牢。调研中了解到，少数党员干部对纪律建设是全党共同政治责任缺乏深刻认识，责任落实存在纵向递减和横向不均现象。有的党组织把纪律建设任务都派给纪委，有的协同发力不够，纪律建设合力不强。四是对纪律建设的全面性把握不准，党规制定、党纪教育、执纪监督各环节贯通协同不足。通过调研谈话发现，有的对党的二十大报告提出的“全面加强党的纪律建设”缺乏全局性思考，对“全面加强”的意义、内涵理解不透，在促进纪律建设各环节协同联动上办法不多。有的单位党组织重视制定规章制度、纸面文件，对制度规定是否符合实际、如何执行落实关注不够。五是有的干部自身不干净，抓纪律建设敷衍应付。从调研数据看，近年来“一把手”腐败问题仍然易发多发，成为破坏政治生态重要的“污染源”。这些领导干部自身不廉不正，就不愿、不敢抓纪律建设。 　　违反政治纪律和政治规矩呈现新特点。在调研中发现，有的党员领导干部把“两个维护”实功虚做。“七个有之”和“四风”问题交织勾连、深度结合，吃喝玩乐与结伙营私、互通款曲、权钱交易如影随形。有的专门建群组织牌局、饭局、球局，在推杯换盏、打牌娱乐中交流“感情”、勾兑利益。政绩观偏差导致产生风险隐患，一些党员领导干部政绩观不正，没有坚持以人民为中心，侵害群众切身利益，制造政治、经济和社会风险；有的干部贪功求名，违规举债，搞劳民伤财的“政绩工程”；有的通过美化数据打造假象。有的地方政商勾连破坏政治生态和发展环境问题比较突出。 　　违反组织纪律问题反复顽固。圈子文化、码头文化依然在一定程度存在。调研发现，有的党员干部依旧喜欢拉帮结派，如青海省政府原秘书长师存武等6名正厅级领导干部以“权力置换”为纽带，结成政治倚靠、相互帮衬的“小圈子”，插手人事调整搞利益交换。有的干部家人、身边工作人员和特定关系人等干预插手人事事项仍然存在，有的领导干部明知身边人打着自己旗号插手人事谋取利益，却纵容默许，甚至亲自上阵“帮忙”。“政治骗子”仍有市场，有些领导干部为了得到提拔重用，被所谓“有来头”“有门路”的“政治骗子”利用。 　　党的纪律规矩刻印不深。党章意识、纪律意识、规矩意识仍未真正树牢。调研发现，有的党员干部对党章党规党纪不学习、不了解、不上心，因此缺乏敬畏，不知止收手。纪律教育严肃性、针对性、实效性还不够强，有的党组织对党纪教育重视不够，只是专题活动搭车学一学，相关会议顺便讲一讲，集中学习顺带说一说。有的地方干部反映，日常纪律教育泛泛讲的多，聚焦纪律处分条例等党内法规讲得少；对普通党员干部培训教育多，针对“关键少数”培训少；纪律教育因人施教做得不够，领导干部与普通党员、机关党员与农村党员、关键岗位与一般岗位都是“一个模式、一个套餐”。调研还发现，有些年轻干部缺乏党内政治生活历练、定力不足，面对诱惑时容易破纪违法；有的年轻干部进步快，但理论学习、党性修养没有跟上，纪律规矩意识不强，无知无畏、胆大妄为。 　　关于全面加强党的纪律建设的建议 　　迈上新征程，全面加强党的纪律建设在深化党的自我革命，推进强国建设、民族复兴中地位作用更加重要。必须坚持以习近平新时代中国特色社会主义思想为指导，全面贯彻党的二十大精神，准确把握新时代党的纪律建设的形势任务和阶段性特征，运用党的十八大以来加强纪律建设的成功经验，以党章为根本遵循，以深化纪检监察体制改革、健全执纪执法体系为动力，明方向、立规矩、正风气、强免疫，在全面建设、系统集成、常态长效上着力，不断开创党的纪律建设新局面。 　　突出思想引领，牢牢把握纪律建设正确方向。要牢牢把握用党的创新理论武装全党的根本任务，系统梳理习近平总书记关于全面加强党的纪律建设的重要论述，将习近平总书记关于全面加强党的纪律建设重要论述转化为具体明确的纪律规章。牢牢把握必须坚持严的基调的重要要求，贯穿党的建设各个方面，实现思想从严、监督从严、执纪从严、治吏从严、作风从严、反腐从严。牢牢把握提高纪律建设政治性、时代性、针对性的目标任务，在指导思想、战略目标、基本原则、工作内容等方面体现政治性，在紧扣党在新征程的新使命新要求上突出时代性，在坚持问题导向上体现针对性。 　　突出政治纪律和政治规矩，确保全党始终坚定拥护“两个确立”、坚决做到“两个维护”。要以最坚决的态度捍卫“两个维护”这一党的最高政治原则和根本政治规矩，完善习近平总书记重要指示批示督促落实机制，健全保证全党同党中央保持高度一致的制度。以最有力的措施推动党的二十大精神和党中央决策部署贯彻落实，强化政治监督，推动完善党中央重大决策部署的任务分工、督办落实、定期报告、检查通报、跟踪问效、监督问责等全链条工作机制，及时发现和纠正政策把握不精准、履行职责不到位、贯彻执行有偏差等问题，防止表态调门高、行动不落实甚至与党中央精神背道而驰、南辕北辙等问题，确保党中央政令畅通、令行禁止。以最严格的要求查处违反政治纪律和政治规矩问题，坚持全面从严治党首先从政治上看、查办案件首先从政治上查，针对搞“七个有之”、政商勾连等重点难点问题，加强法规建设和案例指导。严肃查处违反民主集中制原则等违反组织纪律行为，维护党的团结统一，保持党的先进纯洁。 　　突出“全面”建设，促使党员干部时时事事处处受到纪律监督。要立足中国特色社会主义法治体系推进党的纪律建设，研究阐释全面加强党的纪律建设的内涵，确保党规制定、党纪教育、执纪监督全过程、各环节都贯彻严的要求，做到主体领域环节全覆盖、教育制度监督齐发力、执纪执法司法相协调、标准质量效果共提升。全方位健全党的纪律建设制度，严格执行新修订的《中国共产党纪律处分条例》。全链条完善以纪律为保障的党内监督体系，将纪律教育纳入党员入党前培养、入党考察、日常管理监督和干部入职、提拔、考核等关键环节，加强对党员、干部从入党入职到退休后的全周期纪律约束。 　　突出强化纪律教育，推动全党把纪律规矩刻印在心。要推进纪律教育常态化，督促各级党组织认真履行纪律教育主体责任，结合党内开展的集中纪律教育，引导党员干部牢固树立纪律规矩意识，把他律转化为自律，固化为党性品格和优良作风，真正成为“自觉的纪律”。进一步发挥党校、干部学院教育培训主阵地作用。围绕纪律教育开辟传播新场景、建设全媒体宣传阵地，注重将新时代正风肃纪反腐的实践成果转化为纪律教育“活教材”，将纪律教育和党性教育、政德教育、家风教育贯通起来。强化正向引导和反面警示相结合，将开展革命传统教育、廉洁榜样宣传与以案明纪结合起来，将讲条例与讲案例结合起来，将重点人重点事和身边人身边事结合起来，着力解决好“看戏不入戏”“入耳不入心”问题。推动纪律教育与廉洁文化建设有机融合，以覆盖全党的纪律教育持续净化党风，进而带动社风民风持续向好。 　　突出党性党风党纪一起抓，确保中央八项规定成为长期有效的铁规矩、硬杠杠。要弘扬伟大建党精神，把党史上形成的好传统好做法和新时代加强思想道德建设的新实践新探索固化下来，厚植全面加强党的纪律建设的思想基础和力量源泉。坚决纠治违反中央八项规定精神行为，聚焦“地方病”“职业病”“慢性病”，制定简明扼要、可行可查的禁令，完善制度规范、拓展纪律要求、查处典型案件、融入治理体系，持续加固中央八项规定堤坝。坚决纠治形式主义、官僚主义，严肃查处政绩观偏差导致的违纪问题，推动领导干部谋事要实、创业要实、做人要实。完善反对特权制度，从严从紧健全领导干部工作和生活待遇制度规定，健全规范领导干部配偶、子女及其配偶经商办企业行为常态化管理机制，以严肃执纪推动制度落地。 　　突出执纪执法贯通，持续健全执纪执法体系。要围绕一体推进“三不腐”健全执纪执法体系。完善预警体系，运用大数据、信息化手段深度挖掘问题线索，加强统计审计分析研判，及时掌握违纪突出问题和新的违纪表现。完善发现一起、查处一起，动态清除、常态惩治的运行机制。研究制定加强警示教育的实施意见，出台制发纪检监察建议、深化以案促改的制度规定等，推动警示教育、以案促改、专项整治常态化制度化长效化。围绕纪法贯通健全执纪执法体系，进一步完善党的纪律制度规范体系，促进党纪与国法相互贯通；健全监察机关与公安机关、检察机关、审判机关等沟通协作机制。 　　突出党委领导、责任协同，健全全面从严治党体系。要压实党委主体责任，以落实《党委（党组）落实全面从严治党主体责任规定》为抓手，健全党委（党组）领导本地区本部门本系统全面从严治党工作、加强党的纪律建设的制度规范。研究制定执纪主体规定，明确各级党组织、党的机关作为执纪主体的权限责任，解决将执行党的纪律职责都由纪委承担的问题。督促各级党组织“一把手”履行好第一责任人职责，其他班子成员履行好“一岗双责”，以清单化、责任化方式保障责任到人到岗。 　　突出忠诚干净担当，提升“纪律部队”的政治素质和执纪执法水平。要巩固主题教育和教育整顿成果，聚焦对党绝对忠诚、敢于善于斗争，严格纪检监察干部准入制度，加强全员培训和实战练兵，熟知纪律条文，掌握违纪情形，提高执纪水平。要在加强思想淬炼、政治历练、实践锻炼、专业训练中推动干部政治过硬、本领高强。持续深化纪检监察体制改革，在党中央集中统一领导下，强化执纪审查工作以上级纪委领导为主的体制机制，深化体制机制创新，整合监督检查、审查调查力量，健全统一指挥、上下贯通、权威高效的执纪执法体系。提高纪检监察工作规范化、法治化、正规化水平，以完善监督执纪执法工作规范和工作指南为牵引，健全程序类、实体类、协作类、束权类等制度机制；完善案件质量保障体系，完善案件质量评查标准细则，推动执纪执法质量提升。把一体推进“三不腐”的理念贯穿自身建设，自觉接受最严格的纪律约束，严肃查处执纪违纪、执法违法行为，锻造自身正、自身硬、自身廉的纪检监察铁军。（中央纪委国家监委专项课题调研组）</w:t>
      </w:r>
    </w:p>
    <w:p>
      <w:r>
        <w:t>相关链接</w:t>
      </w:r>
    </w:p>
    <w:p>
      <w:r>
        <w:t>构建办案治理监督教育完整闭环　 把调研成果转化为推进工作实际成效　 一体推进不敢腐不能腐不想腐　 推进政治监督具体化精准化常态化</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